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DB75_length_575_mean_cov_4.92869565217</w:t>
      </w:r>
    </w:p>
    <w:p>
      <w:pPr/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