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DB75_length_519_mean_cov_6.71098265896</w:t>
      </w:r>
    </w:p>
    <w:p>
      <w:pPr/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