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DB75_length_489_mean_cov_6.30470347648</w:t>
      </w:r>
    </w:p>
    <w:p>
      <w:pPr/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T</w:t>
      </w:r>
      <w:r>
        <w:t>T</w:t>
      </w:r>
      <w:r>
        <w:t>C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t>A</w:t>
      </w:r>
      <w:r>
        <w:t>C</w:t>
      </w:r>
      <w:r>
        <w:t>T</w:t>
      </w:r>
      <w:r>
        <w:t>A</w:t>
      </w:r>
      <w:r>
        <w:t>G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C</w:t>
      </w:r>
      <w:r>
        <w:t>C</w:t>
      </w:r>
      <w:r>
        <w:t>T</w:t>
      </w:r>
      <w:r>
        <w:t>T</w:t>
      </w:r>
      <w:r>
        <w:t>G</w:t>
      </w:r>
      <w:r>
        <w:t>A</w:t>
      </w:r>
      <w:r>
        <w:t>C</w:t>
      </w:r>
      <w:r>
        <w:t>T</w:t>
      </w:r>
      <w:r>
        <w:t>A</w:t>
      </w:r>
      <w:r>
        <w:t>A</w:t>
      </w:r>
      <w:r>
        <w:t>T</w:t>
      </w:r>
      <w:r>
        <w:t>A</w:t>
      </w:r>
      <w:r>
        <w:t>C</w:t>
      </w:r>
      <w:r>
        <w:t>G</w:t>
      </w:r>
      <w:r>
        <w:t>A</w:t>
      </w:r>
      <w:r>
        <w:t>G</w:t>
      </w:r>
      <w:r>
        <w:t>G</w:t>
      </w:r>
      <w:r>
        <w:t>G</w:t>
      </w:r>
      <w:r>
        <w:t>A</w:t>
      </w:r>
      <w:r>
        <w:t>T</w:t>
      </w:r>
      <w:r>
        <w:t>G</w:t>
      </w:r>
      <w:r>
        <w:t>G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T</w:t>
      </w:r>
      <w:r>
        <w:t>G</w:t>
      </w:r>
      <w:r>
        <w:t>G</w:t>
      </w:r>
      <w:r>
        <w:t>G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8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A</w:t>
      </w:r>
      <w: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C</w:t>
      </w:r>
      <w:r>
        <w:t>A</w:t>
      </w:r>
      <w:r>
        <w:t>T</w:t>
      </w:r>
      <w:r>
        <w:t>G</w:t>
      </w:r>
      <w:r>
        <w:t>G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G</w:t>
      </w:r>
      <w:r>
        <w:t>T</w:t>
      </w:r>
      <w:r>
        <w:t>G</w:t>
      </w:r>
      <w:r>
        <w:t>G</w:t>
      </w:r>
      <w:r>
        <w:t>G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T</w:t>
      </w:r>
      <w:r>
        <w:t>C</w:t>
      </w:r>
      <w:r>
        <w:t>T</w:t>
      </w:r>
      <w:r>
        <w:t>G</w:t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T</w:t>
      </w:r>
      <w:r>
        <w:t>G</w:t>
      </w:r>
      <w:r>
        <w:t>G</w:t>
      </w:r>
      <w:r>
        <w:t>T</w:t>
      </w:r>
      <w:r>
        <w:t>C</w:t>
      </w:r>
      <w:r>
        <w:t>T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G</w:t>
      </w:r>
      <w:r>
        <w:t>G</w:t>
      </w:r>
      <w:r>
        <w:t>A</w:t>
      </w:r>
      <w:r>
        <w:t>T</w:t>
      </w:r>
      <w:r>
        <w:t>T</w:t>
      </w:r>
      <w:r>
        <w:t>T</w:t>
      </w:r>
      <w:r>
        <w:t>G</w:t>
      </w:r>
      <w:r>
        <w:t>G</w:t>
      </w:r>
      <w:r>
        <w:t>C</w:t>
      </w:r>
      <w:r>
        <w:t>A</w:t>
      </w:r>
      <w:r>
        <w:t>C</w:t>
      </w:r>
      <w:r>
        <w:t>A</w:t>
      </w:r>
      <w:r>
        <w:t>G</w:t>
      </w:r>
      <w:r>
        <w:t>T</w:t>
      </w:r>
      <w:r>
        <w:t>T</w:t>
      </w:r>
      <w:r>
        <w:t>A</w:t>
      </w:r>
      <w:r>
        <w:t>C</w:t>
      </w:r>
      <w:r>
        <w:t>C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G</w:t>
      </w:r>
      <w:r>
        <w:t>G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rPr>
          <w:color w:val="000000"/>
        </w:rPr>
        <w:t>|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A</w:t>
      </w:r>
      <w:r>
        <w:t>C</w:t>
      </w:r>
      <w:r>
        <w:t>C</w:t>
      </w:r>
      <w:r>
        <w:t>T</w:t>
      </w:r>
      <w:r>
        <w:t>G</w:t>
      </w:r>
      <w:r>
        <w:t>A</w:t>
      </w:r>
      <w:r>
        <w:t>C</w:t>
      </w:r>
      <w:r>
        <w:t>A</w:t>
      </w:r>
      <w:r>
        <w:t>T</w:t>
      </w:r>
      <w:r>
        <w:t>A</w:t>
      </w:r>
      <w:r>
        <w:t>G</w:t>
      </w:r>
      <w:r>
        <w:t>T</w:t>
      </w:r>
      <w:r>
        <w:t>G</w:t>
      </w:r>
      <w:r>
        <w:t>C</w:t>
      </w:r>
      <w:r>
        <w:t>T</w:t>
      </w:r>
      <w:r>
        <w:t>G</w:t>
      </w:r>
      <w:r>
        <w:t>G</w:t>
      </w:r>
      <w:r>
        <w:t>C</w:t>
      </w:r>
      <w:r>
        <w:t>C</w:t>
      </w:r>
      <w:r>
        <w:t>C</w:t>
      </w:r>
      <w:r>
        <w:t>A</w:t>
      </w:r>
      <w:r>
        <w:t>T</w:t>
      </w:r>
      <w:r>
        <w:t>A</w:t>
      </w:r>
      <w:r>
        <w:t>G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T</w:t>
      </w:r>
      <w:r>
        <w:t>G</w:t>
      </w:r>
      <w:r>
        <w:t>A</w:t>
      </w:r>
      <w:r>
        <w:t>A</w:t>
      </w:r>
      <w:r>
        <w:t>T</w:t>
      </w:r>
      <w:r>
        <w:t>T</w:t>
      </w:r>
      <w:r>
        <w:t>C</w:t>
      </w:r>
      <w:r>
        <w:t>A</w:t>
      </w:r>
      <w:r>
        <w:t>T</w:t>
      </w:r>
      <w:r>
        <w:t>G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A</w:t>
      </w:r>
      <w:r>
        <w:t>C</w:t>
      </w:r>
      <w:r>
        <w:t>C</w:t>
      </w:r>
      <w:r>
        <w:t>A</w:t>
      </w:r>
      <w:r>
        <w:t>G</w:t>
      </w:r>
      <w:r>
        <w:t>T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C</w:t>
      </w:r>
      <w:r>
        <w:t>T</w:t>
      </w:r>
      <w:r>
        <w:t>G</w:t>
      </w:r>
      <w:r>
        <w:t>C</w:t>
      </w:r>
      <w:r>
        <w:t>T</w:t>
      </w:r>
      <w:r>
        <w:t>T</w:t>
      </w:r>
      <w:r>
        <w:t>G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A</w:t>
      </w:r>
      <w:r>
        <w:t>A</w:t>
      </w:r>
      <w:r>
        <w:t>G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T</w:t>
      </w:r>
      <w:r>
        <w:t>C</w:t>
      </w:r>
      <w:r>
        <w:t>A</w:t>
      </w:r>
      <w:r>
        <w:t>A</w:t>
      </w:r>
      <w:r>
        <w:t>T</w:t>
      </w:r>
      <w:r>
        <w:t>T</w:t>
      </w:r>
      <w:r>
        <w:t>C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T</w:t>
      </w:r>
      <w:r>
        <w:t>G</w:t>
      </w:r>
      <w:r>
        <w:t>C</w:t>
      </w:r>
      <w:r>
        <w:t>A</w:t>
      </w:r>
      <w:r>
        <w:t>T</w:t>
      </w:r>
      <w:r>
        <w:t>G</w:t>
      </w:r>
      <w:r>
        <w:t>T</w:t>
      </w:r>
      <w:r>
        <w:t>G</w:t>
      </w:r>
      <w:r>
        <w:t>T</w:t>
      </w:r>
      <w:r>
        <w:t>C</w:t>
      </w:r>
      <w:r>
        <w:t>A</w:t>
      </w:r>
      <w:r>
        <w:t>G</w:t>
      </w:r>
      <w:r>
        <w:t>G</w:t>
      </w:r>
      <w:r>
        <w:t>T</w:t>
      </w:r>
      <w:r>
        <w:t>G</w:t>
      </w:r>
      <w:r>
        <w:t>A</w:t>
      </w:r>
      <w:r>
        <w:t>T</w:t>
      </w:r>
      <w:r>
        <w:t>A</w:t>
      </w:r>
      <w:r>
        <w:t>C</w:t>
      </w:r>
      <w:r>
        <w:t>T</w:t>
      </w:r>
      <w:r>
        <w:t>T</w:t>
      </w:r>
      <w:r>
        <w:t>G</w:t>
      </w:r>
      <w:r>
        <w:t>T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C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G</w:t>
      </w:r>
      <w:r>
        <w:t>A</w:t>
      </w:r>
      <w:r>
        <w:t>T</w:t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T</w:t>
      </w:r>
      <w:r>
        <w:t>G</w:t>
      </w:r>
      <w:r>
        <w:t>G</w:t>
      </w:r>
      <w:r>
        <w:t>T</w:t>
      </w:r>
      <w:r>
        <w:t>C</w:t>
      </w:r>
      <w:r>
        <w:t>T</w:t>
      </w:r>
      <w:r>
        <w:t>T</w:t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G</w:t>
      </w:r>
      <w:r>
        <w:t>C</w:t>
      </w:r>
      <w:r>
        <w:t>A</w:t>
      </w:r>
      <w:r>
        <w:t>G</w:t>
      </w:r>
      <w:r>
        <w:t>G</w:t>
      </w:r>
      <w:r>
        <w:t>T</w:t>
      </w:r>
      <w:r>
        <w:t>C</w:t>
      </w:r>
      <w:r>
        <w:t>A</w:t>
      </w:r>
      <w:r>
        <w:t>C</w:t>
      </w:r>
      <w:r>
        <w:t>T</w:t>
      </w:r>
      <w:r>
        <w:t>G</w:t>
      </w:r>
      <w:r>
        <w:t>T</w:t>
      </w:r>
      <w:r>
        <w:t>G</w:t>
      </w:r>
      <w:r>
        <w:t>T</w:t>
      </w:r>
      <w:r>
        <w:t>T</w:t>
      </w:r>
      <w:r>
        <w:t>T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T</w:t>
      </w:r>
      <w:r>
        <w:t>G</w:t>
      </w:r>
      <w:r>
        <w:t>G</w:t>
      </w:r>
      <w:r>
        <w:t>A</w:t>
      </w:r>
      <w:r>
        <w:t>G</w:t>
      </w:r>
      <w:r>
        <w:t>A</w:t>
      </w:r>
      <w:r>
        <w:t>T</w:t>
      </w:r>
      <w:r>
        <w:t>G</w:t>
      </w:r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A</w:t>
      </w:r>
      <w:r>
        <w:t>T</w:t>
      </w:r>
      <w:r>
        <w:t>G</w:t>
      </w:r>
      <w:r>
        <w:t>T</w:t>
      </w:r>
      <w:r>
        <w:t>G</w:t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t>G</w:t>
      </w:r>
      <w:r>
        <w:t>C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