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DB75_length_363_mean_cov_2.06611570248</w:t>
      </w:r>
    </w:p>
    <w:p>
      <w:pPr/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