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DB75_length_293_mean_cov_8.69283276451</w:t>
      </w:r>
    </w:p>
    <w:p>
      <w:pPr/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