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DB75_length_271_mean_cov_8.30258302583</w:t>
      </w:r>
    </w:p>
    <w:p>
      <w:pPr/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