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DB73_length_863_mean_cov_13.1448435689</w:t>
      </w:r>
    </w:p>
    <w:p>
      <w:pPr/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double"/>
        </w:rPr>
        <w:t>A</w:t>
      </w:r>
      <w:r>
        <w:rPr>
          <w:u w:val="double"/>
        </w:rPr>
        <w:t>G</w:t>
      </w:r>
      <w:r>
        <w:rPr>
          <w:u w:val="doub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