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DB73_length_723_mean_cov_14.3042876902</w:t>
      </w:r>
    </w:p>
    <w:p>
      <w:pPr/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br/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