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DB73_length_844_mean_cov_14.5734597156</w:t>
      </w:r>
    </w:p>
    <w:p>
      <w:pPr/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