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DB73_length_689_mean_cov_7.4702467344</w:t>
      </w:r>
    </w:p>
    <w:p>
      <w:pPr/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