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DB73_length_605_mean_cov_12.5752066116</w:t>
      </w:r>
    </w:p>
    <w:p>
      <w:pPr/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