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DB73_length_599_mean_cov_9.39398998331</w:t>
      </w:r>
    </w:p>
    <w:p>
      <w:pPr/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