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DB73_length_523_mean_cov_11.4971319312</w:t>
      </w:r>
    </w:p>
    <w:p>
      <w:pPr/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