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DB73_length_365_mean_cov_10.2356164384</w:t>
      </w:r>
    </w:p>
    <w:p>
      <w:pPr/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