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DB73_length_766_mean_cov_7.82637075718</w:t>
      </w:r>
    </w:p>
    <w:p>
      <w:pPr/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