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DB73_length_622_mean_cov_6.27009646302</w:t>
      </w:r>
    </w:p>
    <w:p>
      <w:pPr/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