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DB73_length_609_mean_cov_13.6962233169</w:t>
      </w:r>
    </w:p>
    <w:p>
      <w:pPr/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