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DB73_length_601_mean_cov_8.70549084859</w:t>
      </w:r>
    </w:p>
    <w:p>
      <w:pPr/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