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DB73_length_597_mean_cov_8.18425460637</w:t>
      </w:r>
    </w:p>
    <w:p>
      <w:pPr/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