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DB73_length_588_mean_cov_6.80612244898</w:t>
      </w:r>
    </w:p>
    <w:p>
      <w:pPr/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