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DB73_length_571_mean_cov_4.72854640981</w:t>
      </w:r>
    </w:p>
    <w:p>
      <w:pPr/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