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DB73_length_527_mean_cov_12.4667931689</w:t>
      </w:r>
    </w:p>
    <w:p>
      <w:pPr/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