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DB73_length_525_mean_cov_9.24761904762</w:t>
      </w:r>
    </w:p>
    <w:p>
      <w:pPr/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