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DB73_length_521_mean_cov_6.50863723608</w:t>
      </w:r>
    </w:p>
    <w:p>
      <w:pPr/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