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DB73_length_519_mean_cov_18.0539499037</w:t>
      </w:r>
    </w:p>
    <w:p>
      <w:pPr/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br/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