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DB73_length_436_mean_cov_6.20183486239</w:t>
      </w:r>
    </w:p>
    <w:p>
      <w:pPr/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color w:val="000000"/>
        </w:rPr>
        <w:t>|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T</w:t>
      </w:r>
      <w:r>
        <w:rPr>
          <w:color w:val="DC143C"/>
        </w:rP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br/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C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C</w:t>
      </w:r>
      <w:r>
        <w:rPr>
          <w:color w:val="000000"/>
        </w:rPr>
        <w:t>|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C</w:t>
      </w:r>
      <w:r>
        <w:br/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