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DB73_length_433_mean_cov_4.84988452656</w:t>
      </w:r>
    </w:p>
    <w:p>
      <w:pPr/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