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DB73_length_392_mean_cov_5.44897959184</w:t>
      </w:r>
    </w:p>
    <w:p>
      <w:pPr/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