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DB73_length_389_mean_cov_5.01285347044</w:t>
      </w:r>
    </w:p>
    <w:p>
      <w:pPr/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