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DB73_length_355_mean_cov_4.58309859155</w:t>
      </w:r>
    </w:p>
    <w:p>
      <w:pPr/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