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DB73_length_304_mean_cov_6.56907894737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