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DB73_length_287_mean_cov_20.4599303136</w:t>
      </w:r>
    </w:p>
    <w:p>
      <w:pPr/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