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DB73_length_283_mean_cov_3.09187279152</w:t>
      </w:r>
    </w:p>
    <w:p>
      <w:pPr/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br/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