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DB73_length_271_mean_cov_3.87453874539</w:t>
      </w:r>
    </w:p>
    <w:p>
      <w:pPr/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