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DB73_length_265_mean_cov_25.6264150943</w:t>
      </w:r>
    </w:p>
    <w:p>
      <w:pPr/>
      <w:r>
        <w:t>T</w:t>
      </w:r>
      <w:r>
        <w:t>A</w:t>
      </w:r>
      <w:r>
        <w:t>T</w:t>
      </w:r>
      <w:r>
        <w:t>C</w:t>
      </w:r>
      <w:r>
        <w:t>C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Y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4</w:t>
      </w:r>
      <w:r>
        <w:rPr>
          <w:color w:val="969696"/>
        </w:rPr>
        <w:t>6</w:t>
      </w:r>
      <w:r>
        <w:rPr>
          <w:color w:val="969696"/>
        </w:rPr>
        <w:t>0</w:t>
      </w:r>
      <w:r>
        <w:rPr>
          <w:color w:val="969696"/>
        </w:rPr>
        <w:t>9</w:t>
      </w:r>
      <w:r>
        <w:rPr>
          <w:color w:val="969696"/>
        </w:rPr>
        <w:t>4</w:t>
      </w:r>
      <w:r>
        <w:rPr>
          <w:color w:val="969696"/>
        </w:rPr>
        <w:t>4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4</w:t>
      </w:r>
      <w:r>
        <w:rPr>
          <w:color w:val="969696"/>
        </w:rPr>
        <w:t>6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4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4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0</w:t>
      </w:r>
      <w:r>
        <w:rPr>
          <w:color w:val="969696"/>
        </w:rPr>
        <w:t>e</w:t>
      </w:r>
      <w:r>
        <w:rPr>
          <w:color w:val="969696"/>
        </w:rPr>
        <w:t>+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T</w:t>
      </w:r>
      <w:r>
        <w:t>C</w:t>
      </w:r>
      <w:r>
        <w:t>A</w:t>
      </w:r>
      <w:r>
        <w:t>T</w:t>
      </w:r>
      <w:r>
        <w:t>G</w:t>
      </w:r>
      <w:r>
        <w:t>T</w:t>
      </w:r>
      <w:r>
        <w:t>A</w:t>
      </w:r>
      <w:r>
        <w:t>A</w:t>
      </w:r>
      <w:r>
        <w:t>C</w:t>
      </w:r>
      <w:r>
        <w:t>T</w:t>
      </w:r>
      <w:r>
        <w:rPr>
          <w:color w:val="000000"/>
        </w:rPr>
        <w:t>|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000000"/>
        </w:rPr>
        <w:t>|</w:t>
      </w:r>
      <w:r>
        <w:t>T</w:t>
      </w:r>
      <w:r>
        <w:t>G</w:t>
      </w:r>
      <w:r>
        <w:t>A</w:t>
      </w:r>
      <w:r>
        <w:t>T</w:t>
      </w:r>
      <w:r>
        <w:t>G</w:t>
      </w:r>
      <w:r>
        <w:t>T</w:t>
      </w:r>
      <w:r>
        <w:t>A</w:t>
      </w:r>
      <w:r>
        <w:t>A</w:t>
      </w:r>
      <w:r>
        <w:t>C</w:t>
      </w:r>
      <w:r>
        <w:t>T</w:t>
      </w:r>
      <w:r>
        <w:t>C</w:t>
      </w:r>
      <w:r>
        <w:t>T</w:t>
      </w:r>
      <w:r>
        <w:t>T</w:t>
      </w:r>
      <w:r>
        <w:t>G</w:t>
      </w:r>
      <w:r>
        <w:t>T</w:t>
      </w:r>
      <w:r>
        <w:t>C</w:t>
      </w:r>
      <w:r>
        <w:t>T</w:t>
      </w:r>
      <w:r>
        <w:t>A</w:t>
      </w:r>
      <w:r>
        <w:t>G</w:t>
      </w:r>
      <w:r>
        <w:t>G</w:t>
      </w:r>
      <w:r>
        <w:t>A</w:t>
      </w:r>
      <w:r>
        <w:t>T</w:t>
      </w:r>
      <w:r>
        <w:t>C</w:t>
      </w:r>
      <w:r>
        <w:t>T</w:t>
      </w:r>
      <w:r>
        <w:t>G</w:t>
      </w:r>
      <w:r>
        <w:t>C</w:t>
      </w:r>
      <w:r>
        <w:t>C</w:t>
      </w:r>
      <w:r>
        <w:t>T</w:t>
      </w:r>
      <w:r>
        <w:t>A</w:t>
      </w:r>
      <w:r>
        <w:t>A</w:t>
      </w:r>
      <w:r>
        <w:t>A</w:t>
      </w:r>
      <w:r>
        <w:t>G</w:t>
      </w:r>
      <w:r>
        <w:t>G</w:t>
      </w:r>
      <w:r>
        <w:t>G</w:t>
      </w:r>
      <w:r>
        <w:t>A</w:t>
      </w:r>
      <w:r>
        <w:t>C</w:t>
      </w:r>
      <w:r>
        <w:t>T</w:t>
      </w:r>
      <w:r>
        <w:t>T</w:t>
      </w:r>
      <w:r>
        <w:t>T</w:t>
      </w:r>
      <w:r>
        <w:t>G</w:t>
      </w:r>
      <w:r>
        <w:t>T</w:t>
      </w:r>
      <w:r>
        <w:t>G</w:t>
      </w:r>
      <w:r>
        <w:t>A</w:t>
      </w:r>
      <w:r>
        <w:t>C</w:t>
      </w:r>
      <w:r>
        <w:t>A</w:t>
      </w:r>
      <w:r>
        <w:t>T</w:t>
      </w:r>
      <w:r>
        <w:t>A</w:t>
      </w:r>
      <w:r>
        <w:t>A</w:t>
      </w:r>
      <w:r>
        <w:t>C</w:t>
      </w:r>
      <w: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U</w:t>
      </w:r>
      <w:r>
        <w:rPr>
          <w:color w:val="969696"/>
        </w:rPr>
        <w:t>n</w:t>
      </w:r>
      <w:r>
        <w:rPr>
          <w:color w:val="969696"/>
        </w:rPr>
        <w:t>_</w:t>
      </w:r>
      <w:r>
        <w:rPr>
          <w:color w:val="969696"/>
        </w:rPr>
        <w:t>g</w:t>
      </w:r>
      <w:r>
        <w:rPr>
          <w:color w:val="969696"/>
        </w:rPr>
        <w:t>l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5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5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5</w:t>
      </w:r>
      <w:r>
        <w:rPr>
          <w:color w:val="969696"/>
        </w:rPr>
        <w:t>3</w:t>
      </w:r>
      <w:r>
        <w:rPr>
          <w:color w:val="969696"/>
        </w:rPr>
        <w:t>2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6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T</w:t>
      </w:r>
      <w:r>
        <w:t>G</w:t>
      </w:r>
      <w:r>
        <w:t>A</w:t>
      </w:r>
      <w:r>
        <w:rPr>
          <w:color w:val="000000"/>
        </w:rPr>
        <w:t>|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rPr>
          <w:color w:val="4169E1"/>
        </w:rPr>
        <w:t>G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