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DB73_length_1048_mean_cov_6.82442748092</w:t>
      </w:r>
    </w:p>
    <w:p>
      <w:pPr/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