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DB71_length_468_mean_cov_13.297008547</w:t>
      </w:r>
    </w:p>
    <w:p>
      <w:pPr/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