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DB71_length_428_mean_cov_39.4976635514</w:t>
      </w:r>
    </w:p>
    <w:p>
      <w:pPr/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