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DB71_length_378_mean_cov_4.81216931217</w:t>
      </w:r>
    </w:p>
    <w:p>
      <w:pPr/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