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DB70_length_638_mean_cov_9.09090909091</w:t>
      </w:r>
    </w:p>
    <w:p>
      <w:pPr/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