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DB70_length_485_mean_cov_22.1072164948</w:t>
      </w:r>
    </w:p>
    <w:p>
      <w:pPr/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