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DB69_length_842_mean_cov_22.5023752969</w:t>
      </w:r>
    </w:p>
    <w:p>
      <w:pPr/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