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DB69_length_590_mean_cov_11.793220339</w:t>
      </w:r>
    </w:p>
    <w:p>
      <w:pPr/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