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DB69_length_447_mean_cov_4.02684563758</w:t>
      </w:r>
    </w:p>
    <w:p>
      <w:pPr/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