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DB69_length_277_mean_cov_9.68592057762</w:t>
      </w:r>
    </w:p>
    <w:p>
      <w:pPr/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