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DB69_length_275_mean_cov_17.8109090909</w:t>
      </w:r>
    </w:p>
    <w:p>
      <w:pPr/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Y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