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DB68_length_586_mean_cov_16.5392491468</w:t>
      </w:r>
    </w:p>
    <w:p>
      <w:pPr/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