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DB68_length_560_mean_cov_7.91607142857</w:t>
      </w:r>
    </w:p>
    <w:p>
      <w:pPr/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