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DB68_length_831_mean_cov_13.7027677497</w:t>
      </w:r>
    </w:p>
    <w:p>
      <w:pPr/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