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DB68_length_473_mean_cov_9.96405919662</w:t>
      </w:r>
    </w:p>
    <w:p>
      <w:pPr/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